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14:paraId="605D0CAA" wp14:textId="77777777">
      <w:pPr>
        <w:pStyle w:val="Heading1"/>
      </w:pPr>
      <w:r>
        <w:t>Nomenclature Hub Santé</w:t>
      </w:r>
    </w:p>
    <w:p xmlns:wp14="http://schemas.microsoft.com/office/word/2010/wordml" w14:paraId="2B01C53E" wp14:textId="77777777">
      <w:pPr>
        <w:pStyle w:val="Heading2"/>
      </w:pPr>
      <w:r>
        <w:t>N° de version v24.05.24</w:t>
      </w:r>
    </w:p>
    <w:p xmlns:wp14="http://schemas.microsoft.com/office/word/2010/wordml" w14:paraId="672A6659" wp14:textId="77777777"/>
    <w:tbl>
      <w:tblPr>
        <w:tblStyle w:val="MediumShading1-Accent1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xmlns:wp14="http://schemas.microsoft.com/office/word/2010/wordml" w:rsidTr="26537CB2" w14:paraId="20007615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1A6EA92" wp14:textId="77777777">
            <w:r>
              <w:t>Nomenclature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ACB47A6" wp14:textId="77777777">
            <w:r>
              <w:t>Nom de fichier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5FEF7E8" wp14:textId="77777777">
            <w:r>
              <w:t>Référentiel d'origine de la norme</w:t>
            </w:r>
          </w:p>
        </w:tc>
      </w:tr>
      <w:tr xmlns:wp14="http://schemas.microsoft.com/office/word/2010/wordml" w:rsidTr="26537CB2" w14:paraId="4F47DC4A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0444686" wp14:textId="77777777">
            <w:r>
              <w:t>RESOURCE.RTYPE.CAPABILITY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48E6A9C" wp14:textId="77777777">
            <w:r>
              <w:t>EMSI-RESOURCE.RTYPE.CAPABILITY-v24.05.24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ADEA3BB" wp14:textId="77777777">
            <w:r>
              <w:t>EMSI</w:t>
            </w:r>
          </w:p>
        </w:tc>
      </w:tr>
      <w:tr xmlns:wp14="http://schemas.microsoft.com/office/word/2010/wordml" w:rsidTr="26537CB2" w14:paraId="65A1FB89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29DB9F1" wp14:textId="77777777">
            <w:r>
              <w:t>RESOURCE.RTYPE.CLASS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A50DB82" wp14:textId="77777777">
            <w:r>
              <w:t>EMSI-RESOURCE.RTYPE.CLASS-v24.05.24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81BBF82" wp14:textId="77777777">
            <w:r>
              <w:t>EMSI</w:t>
            </w:r>
          </w:p>
        </w:tc>
      </w:tr>
      <w:tr xmlns:wp14="http://schemas.microsoft.com/office/word/2010/wordml" w:rsidTr="26537CB2" w14:paraId="1425D9CE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B7C2A05" wp14:textId="77777777">
            <w:r>
              <w:t>RESOURCE.UM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5117E862" wp14:textId="77777777">
            <w:r>
              <w:t>EMSI-RESOURCE.UM-v24.05.24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2943F74" wp14:textId="77777777">
            <w:r>
              <w:t>EMSI</w:t>
            </w:r>
          </w:p>
        </w:tc>
      </w:tr>
      <w:tr xmlns:wp14="http://schemas.microsoft.com/office/word/2010/wordml" w:rsidTr="26537CB2" w14:paraId="37A12474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9E6A43E" wp14:textId="77777777">
            <w:r>
              <w:t>RGEO.POSITION.TYPE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3CA03B4" wp14:textId="77777777">
            <w:r>
              <w:t>EMSI-RGEO.POSITION.TYPE-v24.05.24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A8667A1" wp14:textId="77777777">
            <w:r>
              <w:t>EMSI</w:t>
            </w:r>
          </w:p>
        </w:tc>
      </w:tr>
      <w:tr xmlns:wp14="http://schemas.microsoft.com/office/word/2010/wordml" w:rsidTr="26537CB2" w14:paraId="524FE21D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0551A73" wp14:textId="77777777">
            <w:r>
              <w:t>MISSION.TYPE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A87E052" wp14:textId="77777777">
            <w:r>
              <w:t>EMSI-MISSION.TYPE-v24.05.24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7A91418" wp14:textId="77777777">
            <w:r>
              <w:t>EMSI</w:t>
            </w:r>
          </w:p>
        </w:tc>
      </w:tr>
      <w:tr xmlns:wp14="http://schemas.microsoft.com/office/word/2010/wordml" w:rsidTr="26537CB2" w14:paraId="3AB8D214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F74FB94" wp14:textId="77777777">
            <w:r>
              <w:t>EVENT.CAUSE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53FB96C" wp14:textId="77777777">
            <w:r>
              <w:t>EMSI-EVENT.CAUSE-v24.05.24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316CC58" wp14:textId="77777777">
            <w:r>
              <w:t>EMSI</w:t>
            </w:r>
          </w:p>
        </w:tc>
      </w:tr>
      <w:tr xmlns:wp14="http://schemas.microsoft.com/office/word/2010/wordml" w:rsidTr="26537CB2" w14:paraId="67D2B372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D5356F4" wp14:textId="77777777">
            <w:r>
              <w:t>EVENT.POSITION.TYPE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FEDA9F5" wp14:textId="77777777">
            <w:r>
              <w:t>EMSI-EVENT.POSITION.TYPE-v24.05.24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5972D94" wp14:textId="77777777">
            <w:r>
              <w:t>EMSI</w:t>
            </w:r>
          </w:p>
        </w:tc>
      </w:tr>
      <w:tr xmlns:wp14="http://schemas.microsoft.com/office/word/2010/wordml" w:rsidTr="26537CB2" w14:paraId="2AF10400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5222213" wp14:textId="77777777">
            <w:r>
              <w:t>EVENT.EGEO.WEATHER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1FAE4D5" wp14:textId="77777777">
            <w:r>
              <w:t>EMSI-EVENT.EGEO.WEATHER-v24.05.24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ACC8BA3" wp14:textId="77777777">
            <w:r>
              <w:t>EMSI</w:t>
            </w:r>
          </w:p>
        </w:tc>
      </w:tr>
      <w:tr xmlns:wp14="http://schemas.microsoft.com/office/word/2010/wordml" w:rsidTr="26537CB2" w14:paraId="745EC97B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5DC0057" wp14:textId="77777777">
            <w:r>
              <w:t>EVENT.EGEO.TYPE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C98A035" wp14:textId="77777777">
            <w:r>
              <w:t>EMSI-EVENT.EGEO.TYPE-v24.05.24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CFF44DA" wp14:textId="77777777">
            <w:r>
              <w:t>EMSI</w:t>
            </w:r>
          </w:p>
        </w:tc>
      </w:tr>
      <w:tr xmlns:wp14="http://schemas.microsoft.com/office/word/2010/wordml" w:rsidTr="26537CB2" w14:paraId="61F3C138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5F1465F" wp14:textId="77777777">
            <w:r>
              <w:t>EVENT.RISK_ASSESSMNT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7EF9B05" wp14:textId="77777777">
            <w:r>
              <w:t>EMSI-EVENT.RISK_ASSESSMNT-v24.05.24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AD83DBE" wp14:textId="77777777">
            <w:r>
              <w:t>EMSI</w:t>
            </w:r>
          </w:p>
        </w:tc>
      </w:tr>
      <w:tr xmlns:wp14="http://schemas.microsoft.com/office/word/2010/wordml" w:rsidTr="26537CB2" w14:paraId="45D9179C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613BEB1" wp14:textId="77777777">
            <w:r>
              <w:t>EVENT.STATUS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4557457" wp14:textId="77777777">
            <w:r>
              <w:t>EMSI-EVENT.STATUS-v24.05.24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4967B19" wp14:textId="77777777">
            <w:r>
              <w:t>EMSI</w:t>
            </w:r>
          </w:p>
        </w:tc>
      </w:tr>
      <w:tr xmlns:wp14="http://schemas.microsoft.com/office/word/2010/wordml" w:rsidTr="26537CB2" w14:paraId="10866F4B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F898037" wp14:textId="77777777">
            <w:r>
              <w:t>EVENT.SCALE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6483863" wp14:textId="77777777">
            <w:r>
              <w:t>EMSI-EVENT.SCALE-v24.05.24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FDB1DA0" wp14:textId="77777777">
            <w:r>
              <w:t>EMSI</w:t>
            </w:r>
          </w:p>
        </w:tc>
      </w:tr>
      <w:tr xmlns:wp14="http://schemas.microsoft.com/office/word/2010/wordml" w:rsidTr="26537CB2" w14:paraId="752C2912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9725FF0" wp14:textId="77777777">
            <w:r>
              <w:t>EVENT.SOURCE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768B982" wp14:textId="77777777">
            <w:r>
              <w:t>EMSI-EVENT.SOURCE-v24.05.24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4B9C8B0" wp14:textId="77777777">
            <w:r>
              <w:t>EMSI</w:t>
            </w:r>
          </w:p>
        </w:tc>
      </w:tr>
      <w:tr xmlns:wp14="http://schemas.microsoft.com/office/word/2010/wordml" w:rsidTr="26537CB2" w14:paraId="2585503C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C6C6901" wp14:textId="77777777">
            <w:r>
              <w:t>EVENT.ETYPE.ENV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67020FB" wp14:textId="77777777">
            <w:r>
              <w:t>EMSI-EVENT.ETYPE.ENV-v24.05.24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52017741" wp14:textId="77777777">
            <w:r>
              <w:t>EMSI</w:t>
            </w:r>
          </w:p>
        </w:tc>
      </w:tr>
      <w:tr xmlns:wp14="http://schemas.microsoft.com/office/word/2010/wordml" w:rsidTr="26537CB2" w14:paraId="32C1942B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56E7127" wp14:textId="77777777">
            <w:r>
              <w:t>EVENT.ETYPE.LOCTYPE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8D6B75D" wp14:textId="77777777">
            <w:r>
              <w:t>EMSI-EVENT.ETYPE.LOCTYPE-v24.05.24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0A5A4BC" wp14:textId="77777777">
            <w:r>
              <w:t>EMSI</w:t>
            </w:r>
          </w:p>
        </w:tc>
      </w:tr>
      <w:tr xmlns:wp14="http://schemas.microsoft.com/office/word/2010/wordml" w:rsidTr="26537CB2" w14:paraId="1677DB6A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72EC048" wp14:textId="77777777">
            <w:r>
              <w:t>EVENT.ETYPE.ACTOR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2536D09" wp14:textId="77777777">
            <w:r>
              <w:t>EMSI-EVENT.ETYPE.ACTOR-v24.05.24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1BAF4E8" wp14:textId="77777777">
            <w:r>
              <w:t>EMSI</w:t>
            </w:r>
          </w:p>
        </w:tc>
      </w:tr>
      <w:tr xmlns:wp14="http://schemas.microsoft.com/office/word/2010/wordml" w:rsidTr="26537CB2" w14:paraId="743DFAF8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25CB3CA" wp14:textId="77777777">
            <w:r>
              <w:t>EVENT.ETYPE.CATEGORY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6BBEAA6" wp14:textId="77777777">
            <w:r>
              <w:t>EMSI-EVENT.ETYPE.CATEGORY-v24.05.24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4F6DA04" wp14:textId="77777777">
            <w:r>
              <w:t>EMSI</w:t>
            </w:r>
          </w:p>
        </w:tc>
      </w:tr>
      <w:tr xmlns:wp14="http://schemas.microsoft.com/office/word/2010/wordml" w:rsidTr="26537CB2" w14:paraId="59A01923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3DDF062" wp14:textId="77777777">
            <w:r>
              <w:t>ISO3166-2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417742C" wp14:textId="77777777">
            <w:r>
              <w:t>ISO 3166-ISO3166-2-v24.05.24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4702354" wp14:textId="77777777">
            <w:r>
              <w:t>ISO 3166</w:t>
            </w:r>
          </w:p>
        </w:tc>
      </w:tr>
      <w:tr xmlns:wp14="http://schemas.microsoft.com/office/word/2010/wordml" w:rsidTr="26537CB2" w14:paraId="307130B2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A36AFCE" wp14:textId="77777777">
            <w:r>
              <w:t>TYPE_MOYEN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ED1176C" wp14:textId="77777777">
            <w:r>
              <w:t>SI SAMU-TYPE_MOYEN-v24.05.24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58649FF1" wp14:textId="383DC1AA">
            <w:r w:rsidR="3BC6AEF4">
              <w:rPr/>
              <w:t xml:space="preserve">HUB SANTÉ </w:t>
            </w:r>
          </w:p>
        </w:tc>
      </w:tr>
      <w:tr xmlns:wp14="http://schemas.microsoft.com/office/word/2010/wordml" w:rsidTr="26537CB2" w14:paraId="21786D7D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AE5B8AA" wp14:textId="77777777">
            <w:r>
              <w:t>NOMENC_DEVENIR_PAT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6DF6084" wp14:textId="77777777">
            <w:r>
              <w:t>SI SAMU-NOMENC_DEVENIR_PAT-v24.05.24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714F6E5" wp14:textId="1C37C9E9">
            <w:r w:rsidR="13D68B5E">
              <w:rPr/>
              <w:t xml:space="preserve">HUB SANTÉ </w:t>
            </w:r>
          </w:p>
        </w:tc>
      </w:tr>
      <w:tr xmlns:wp14="http://schemas.microsoft.com/office/word/2010/wordml" w:rsidTr="26537CB2" w14:paraId="7BD05913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2144562" wp14:textId="77777777">
            <w:r>
              <w:t>NIVSOIN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40058A4" wp14:textId="77777777">
            <w:r>
              <w:t>SI-SAMU-NIVSOIN-v24.05.24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5F892164" wp14:textId="54D8DE9D">
            <w:r w:rsidR="13D68B5E">
              <w:rPr/>
              <w:t xml:space="preserve">HUB SANTÉ </w:t>
            </w:r>
          </w:p>
        </w:tc>
      </w:tr>
      <w:tr xmlns:wp14="http://schemas.microsoft.com/office/word/2010/wordml" w:rsidTr="26537CB2" w14:paraId="70BA5FD3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FE1716F" wp14:textId="77777777">
            <w:r>
              <w:t>TYPEDEC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51A13B7" wp14:textId="77777777">
            <w:r>
              <w:t>SI-SAMU-TYPEDEC-v24.05.24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E902D93" wp14:textId="26FEBA84">
            <w:r w:rsidR="66B50CDE">
              <w:rPr/>
              <w:t xml:space="preserve">HUB SANTÉ </w:t>
            </w:r>
          </w:p>
        </w:tc>
      </w:tr>
      <w:tr xmlns:wp14="http://schemas.microsoft.com/office/word/2010/wordml" w:rsidTr="26537CB2" w14:paraId="6F212D81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BF3572E" wp14:textId="77777777">
            <w:r>
              <w:t>GRAVITE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A1F5A0C" wp14:textId="77777777">
            <w:r>
              <w:t>SI-SAMU-GRAVITE-v24.05.24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56D8BB9" wp14:textId="4A9DAED5">
            <w:r w:rsidR="6E685D7A">
              <w:rPr/>
              <w:t>HUB SANTÉ</w:t>
            </w:r>
          </w:p>
        </w:tc>
      </w:tr>
      <w:tr xmlns:wp14="http://schemas.microsoft.com/office/word/2010/wordml" w:rsidTr="26537CB2" w14:paraId="391D5570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3C0265A" wp14:textId="77777777">
            <w:r>
              <w:t>NOMENC_SEXE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5D1CF925" wp14:textId="77777777">
            <w:r>
              <w:t>SI-SAMU-NOMENC_SEXE-v24.05.24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7A1757A" wp14:textId="127E11F9">
            <w:r w:rsidR="28209C6E">
              <w:rPr/>
              <w:t>HUB SANTÉ</w:t>
            </w:r>
          </w:p>
        </w:tc>
      </w:tr>
      <w:tr xmlns:wp14="http://schemas.microsoft.com/office/word/2010/wordml" w:rsidTr="26537CB2" w14:paraId="3D7D8A95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85E06B7" wp14:textId="77777777">
            <w:r>
              <w:t>PRIORITE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7FECF39" wp14:textId="77777777">
            <w:r>
              <w:t>SI-SAMU-PRIORITE-v24.05.24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3B2A5F4" wp14:textId="006B1D64">
            <w:r w:rsidR="074EAD0D">
              <w:rPr/>
              <w:t>HUB SANTÉ</w:t>
            </w:r>
          </w:p>
        </w:tc>
      </w:tr>
      <w:tr xmlns:wp14="http://schemas.microsoft.com/office/word/2010/wordml" w:rsidTr="26537CB2" w14:paraId="59315868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85A13B2" wp14:textId="77777777">
            <w:r>
              <w:t>DEVENIRD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EF10EFE" wp14:textId="77777777">
            <w:r>
              <w:t>SI-SAMU-DEVENIRD-v24.05.24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79F5347" wp14:textId="5E9CBA63">
            <w:r w:rsidR="53F8D42E">
              <w:rPr/>
              <w:t>HUB SANTÉ</w:t>
            </w:r>
          </w:p>
        </w:tc>
      </w:tr>
      <w:tr xmlns:wp14="http://schemas.microsoft.com/office/word/2010/wordml" w:rsidTr="26537CB2" w14:paraId="349DE921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9976917" wp14:textId="77777777">
            <w:r>
              <w:t>CodeEffet_a_obtenir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0514BD5" wp14:textId="77777777">
            <w:r>
              <w:t>CISU-CodeEffet_a_obtenir-v24.05.24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59997100" wp14:textId="77777777">
            <w:r>
              <w:t>CISU</w:t>
            </w:r>
          </w:p>
        </w:tc>
      </w:tr>
      <w:tr xmlns:wp14="http://schemas.microsoft.com/office/word/2010/wordml" w:rsidTr="26537CB2" w14:paraId="374D153E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5CAA3BF" wp14:textId="77777777">
            <w:r>
              <w:t>PBAPL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B8C4D31" wp14:textId="77777777">
            <w:r>
              <w:t>SI-SAMU-PBAPL-v24.05.24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5C000774" wp14:textId="56FA6FB8">
            <w:r w:rsidR="17E71732">
              <w:rPr/>
              <w:t>HUB SANTÉ</w:t>
            </w:r>
          </w:p>
        </w:tc>
      </w:tr>
      <w:tr xmlns:wp14="http://schemas.microsoft.com/office/word/2010/wordml" w:rsidTr="26537CB2" w14:paraId="08995540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6347588" wp14:textId="77777777">
            <w:r>
              <w:t>TYPAPPLT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A808394" wp14:textId="77777777">
            <w:r>
              <w:t>SI-SAMU-TYPAPPLT-v24.05.24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5A73698C" wp14:textId="73BDF67A">
            <w:r w:rsidR="7AE0E461">
              <w:rPr/>
              <w:t>HUB SANTÉ</w:t>
            </w:r>
          </w:p>
        </w:tc>
      </w:tr>
      <w:tr xmlns:wp14="http://schemas.microsoft.com/office/word/2010/wordml" w:rsidTr="26537CB2" w14:paraId="4C9199ED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EDF7A4C" wp14:textId="77777777">
            <w:r>
              <w:t>CodeNombre_de_patients-victimes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0E4BBED" wp14:textId="77777777">
            <w:r>
              <w:t>CISU-CodeNombre_de_patients-victimes-v24.05.24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F9F65D1" wp14:textId="77777777">
            <w:r>
              <w:t>CISU</w:t>
            </w:r>
          </w:p>
        </w:tc>
      </w:tr>
      <w:tr xmlns:wp14="http://schemas.microsoft.com/office/word/2010/wordml" w:rsidTr="26537CB2" w14:paraId="71846D9C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B05B198" wp14:textId="77777777">
            <w:r>
              <w:t>Code_Motif_patient-victime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632A0CC" wp14:textId="77777777">
            <w:r>
              <w:t>CISU-Code_Motif_patient-victime-v24.05.24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6FA0C87" wp14:textId="77777777">
            <w:r>
              <w:t>CISU</w:t>
            </w:r>
          </w:p>
        </w:tc>
      </w:tr>
      <w:tr xmlns:wp14="http://schemas.microsoft.com/office/word/2010/wordml" w:rsidTr="26537CB2" w14:paraId="713CDC39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5FFE3453" wp14:textId="77777777">
            <w:r>
              <w:t>Code_Risque-Menace-Sensibilité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3D50FF9" wp14:textId="77777777">
            <w:r>
              <w:t>CISU-Code_Risque-Menace-Sensibilité-v24.05.24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A4A2DE8" wp14:textId="77777777">
            <w:r>
              <w:t>CISU</w:t>
            </w:r>
          </w:p>
        </w:tc>
      </w:tr>
      <w:tr xmlns:wp14="http://schemas.microsoft.com/office/word/2010/wordml" w:rsidTr="26537CB2" w14:paraId="013AFD6B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0BADDAF" wp14:textId="77777777">
            <w:r>
              <w:t>Code_Type_de_lieu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217C344" wp14:textId="77777777">
            <w:r>
              <w:t>CISU-Code_Type_de_lieu-v24.05.24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2FAB5D2" wp14:textId="77777777">
            <w:r>
              <w:t>CISU</w:t>
            </w:r>
          </w:p>
        </w:tc>
      </w:tr>
      <w:tr xmlns:wp14="http://schemas.microsoft.com/office/word/2010/wordml" w:rsidTr="26537CB2" w14:paraId="1C81E0BA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69CC2D4" wp14:textId="77777777">
            <w:r>
              <w:t>Code_Nature_de_fait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F4EFA08" wp14:textId="77777777">
            <w:r>
              <w:t>CISU-Code_Nature_de_fait-v24.05.24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63DB930" wp14:textId="77777777">
            <w:r>
              <w:t>CISU</w:t>
            </w:r>
          </w:p>
        </w:tc>
      </w:tr>
      <w:tr xmlns:wp14="http://schemas.microsoft.com/office/word/2010/wordml" w:rsidTr="26537CB2" w14:paraId="172CB76D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AC7FE83" wp14:textId="77777777">
            <w:r>
              <w:t>Code-Statut appelant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9C9EE45" wp14:textId="77777777">
            <w:r>
              <w:t>CISU-Code-Statut appelant-v24.05.24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97F26A0" wp14:textId="77777777">
            <w:r>
              <w:t>CISU</w:t>
            </w:r>
          </w:p>
        </w:tc>
      </w:tr>
      <w:tr xmlns:wp14="http://schemas.microsoft.com/office/word/2010/wordml" w:rsidTr="26537CB2" w14:paraId="5D120E89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77933D02" wp14:textId="77777777">
            <w:r>
              <w:t>CONTEXT.SECLASS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8F7D135" wp14:textId="77777777">
            <w:r>
              <w:t>EMSI-CONTEXT.SECLASS-v24.05.24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7413F79" wp14:textId="77777777">
            <w:r>
              <w:t>EMSI</w:t>
            </w:r>
          </w:p>
        </w:tc>
      </w:tr>
      <w:tr xmlns:wp14="http://schemas.microsoft.com/office/word/2010/wordml" w:rsidTr="26537CB2" w14:paraId="58F28589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115980A" wp14:textId="77777777">
            <w:r>
              <w:t>CONTEXT.LEVEL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38A0624" wp14:textId="77777777">
            <w:r>
              <w:t>EMSI-CONTEXT.LEVEL-v24.05.24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F5DAE08" wp14:textId="77777777">
            <w:r>
              <w:t>EMSI</w:t>
            </w:r>
          </w:p>
        </w:tc>
      </w:tr>
      <w:tr xmlns:wp14="http://schemas.microsoft.com/office/word/2010/wordml" w:rsidTr="26537CB2" w14:paraId="422751B0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49CB74C3" wp14:textId="77777777">
            <w:r>
              <w:t>CONTEXT.LINK_ROLE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2489F51" wp14:textId="77777777">
            <w:r>
              <w:t>EMSI-CONTEXT.LINK_ROLE-v24.05.24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008C49A0" wp14:textId="77777777">
            <w:r>
              <w:t>EMSI</w:t>
            </w:r>
          </w:p>
        </w:tc>
      </w:tr>
      <w:tr xmlns:wp14="http://schemas.microsoft.com/office/word/2010/wordml" w:rsidTr="26537CB2" w14:paraId="33972869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12342E41" wp14:textId="77777777">
            <w:r>
              <w:t>CONTEXT.MSGTYPE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C4DAA1A" wp14:textId="77777777">
            <w:r>
              <w:t>EMSI-CONTEXT.MSGTYPE-v24.05.24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214D81A2" wp14:textId="77777777">
            <w:r>
              <w:t>EMSI</w:t>
            </w:r>
          </w:p>
        </w:tc>
      </w:tr>
      <w:tr xmlns:wp14="http://schemas.microsoft.com/office/word/2010/wordml" w:rsidTr="26537CB2" w14:paraId="70ADA1C2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636DC299" wp14:textId="77777777">
            <w:r>
              <w:t>CONTEXT.MODE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346BECC" wp14:textId="77777777">
            <w:r>
              <w:t>EMSI-CONTEXT.MODE-v24.05.24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0" w:type="dxa"/>
            <w:tcMar/>
          </w:tcPr>
          <w:p w14:paraId="39CCEEF2" wp14:textId="77777777">
            <w:r>
              <w:t>EMSI</w:t>
            </w:r>
          </w:p>
        </w:tc>
      </w:tr>
    </w:tbl>
    <w:sectPr w:rsidRPr="0006063C" w:rsidR="00FC693F" w:rsidSect="00034616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val="bestFit"/>
  <w:trackRevisions w:val="false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74EAD0D"/>
    <w:rsid w:val="0CD91E5D"/>
    <w:rsid w:val="13D68B5E"/>
    <w:rsid w:val="17E71732"/>
    <w:rsid w:val="26537CB2"/>
    <w:rsid w:val="28209C6E"/>
    <w:rsid w:val="2BF9765A"/>
    <w:rsid w:val="2EC28804"/>
    <w:rsid w:val="3062A6EF"/>
    <w:rsid w:val="3BC6AEF4"/>
    <w:rsid w:val="461E9CCE"/>
    <w:rsid w:val="53F8D42E"/>
    <w:rsid w:val="550D1B11"/>
    <w:rsid w:val="66B50CDE"/>
    <w:rsid w:val="6E685D7A"/>
    <w:rsid w:val="7AE0E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  <w15:docId w15:val="{E139FBFC-183E-4E69-AEA3-B37A5B452B1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webSettings" Target="webSettings.xml" Id="rId6" /><Relationship Type="http://schemas.openxmlformats.org/officeDocument/2006/relationships/customXml" Target="../customXml/item1.xml" Id="rId1" /><Relationship Type="http://schemas.openxmlformats.org/officeDocument/2006/relationships/customXml" Target="../customXml/item4.xml" Id="rId11" /><Relationship Type="http://schemas.openxmlformats.org/officeDocument/2006/relationships/settings" Target="settings.xml" Id="rId5" /><Relationship Type="http://schemas.openxmlformats.org/officeDocument/2006/relationships/customXml" Target="../customXml/item3.xml" Id="rId10" /><Relationship Type="http://schemas.microsoft.com/office/2007/relationships/stylesWithEffects" Target="stylesWithEffect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DC2631-90A4-45EF-A234-5663AB481EB2}"/>
</file>

<file path=customXml/itemProps3.xml><?xml version="1.0" encoding="utf-8"?>
<ds:datastoreItem xmlns:ds="http://schemas.openxmlformats.org/officeDocument/2006/customXml" ds:itemID="{46A63354-F815-4662-A279-5524BC04C858}"/>
</file>

<file path=customXml/itemProps4.xml><?xml version="1.0" encoding="utf-8"?>
<ds:datastoreItem xmlns:ds="http://schemas.openxmlformats.org/officeDocument/2006/customXml" ds:itemID="{F02E5D3B-4AA1-43BB-90E2-FEE898EA560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python-docx</dc:creator>
  <keywords/>
  <dc:description>generated by python-docx</dc:description>
  <lastModifiedBy>Elodie FALCIONI (EXT)</lastModifiedBy>
  <revision>4</revision>
  <dcterms:created xsi:type="dcterms:W3CDTF">2013-12-23T23:15:00.0000000Z</dcterms:created>
  <dcterms:modified xsi:type="dcterms:W3CDTF">2024-05-28T12:43:49.4543520Z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Type de document ANS">
    <vt:lpwstr/>
  </property>
  <property fmtid="{D5CDD505-2E9C-101B-9397-08002B2CF9AE}" pid="5" name="Projet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Prestataire(s)">
    <vt:lpwstr/>
  </property>
  <property fmtid="{D5CDD505-2E9C-101B-9397-08002B2CF9AE}" pid="10" name="Classification">
    <vt:lpwstr/>
  </property>
  <property fmtid="{D5CDD505-2E9C-101B-9397-08002B2CF9AE}" pid="11" name="Version Applicative0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</Properties>
</file>